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5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中医（定向）222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赖明生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汪伯川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丁宁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陈德轩/孙海舰/朱宏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 泰州-J2-304  许岩磊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 泰州-J2-304  陈伟伟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 泰州-J2-304  王微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 泰州-J2-304  施建新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吴拥军/黄晶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杨婷雯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赖明生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汪伯川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丁宁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陈德轩/孙海舰/朱宏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 泰州-J2-304  许岩磊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 泰州-J2-304  陈伟伟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(1学时)  泰州-J2-304  王微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 泰州-J2-304  施建新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吴拥军/黄晶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杨婷雯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陈德轩/孙海舰/朱宏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 泰州-J2-304  许岩磊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 泰州-J2-304  陈伟伟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(1学时)  泰州-J2-304  王微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 泰州-J2-304  施建新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张泽苗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陈庆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预防医学（含医学统计学）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王均琴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 泰州-J2-105  姜超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 泰州-J2-105  杨东清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 泰州-J2-105  魏良敏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 泰州-J2-105  张琪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 泰州-J2-105  高行素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 泰州-J2-304  李昌友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 泰州-J2-304  吴敏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 泰州-J2-304  袁泳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王务梅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全科医学概论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王沛/陈婕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陈利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预防医学（含医学统计学）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王均琴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 泰州-J2-105  姜超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 泰州-J2-105  杨东清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 泰州-J2-105  魏良敏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(1学时)  泰州-J2-105  张琪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 泰州-J2-105  高行素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 泰州-J2-304  李昌友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 泰州-J2-304  吴敏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 泰州-J2-304  袁泳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王务梅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全科医学概论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王沛/陈婕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陈利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营养与食疗学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周蓓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(3学时)  泰州-J3-213  杨学攀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(3学时)  泰州-J3-213  卢冬雪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心理咨询与治疗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孙越异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